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Default="00555D92" w:rsidP="009F608D">
      <w:pPr>
        <w:pStyle w:val="Tytu"/>
        <w:tabs>
          <w:tab w:val="left" w:pos="3500"/>
        </w:tabs>
        <w:spacing w:line="480" w:lineRule="auto"/>
        <w:rPr>
          <w:b/>
          <w:color w:val="215868"/>
          <w:sz w:val="48"/>
          <w:szCs w:val="48"/>
        </w:rPr>
      </w:pPr>
      <w:bookmarkStart w:id="0" w:name="_GoBack"/>
      <w:bookmarkEnd w:id="0"/>
      <w:r>
        <w:rPr>
          <w:noProof/>
          <w:color w:val="215868"/>
          <w:sz w:val="28"/>
          <w:szCs w:val="32"/>
        </w:rPr>
        <w:drawing>
          <wp:anchor distT="0" distB="0" distL="114300" distR="114300" simplePos="0" relativeHeight="251667456" behindDoc="0" locked="0" layoutInCell="1" allowOverlap="1" wp14:anchorId="20530F6A" wp14:editId="2D8326A8">
            <wp:simplePos x="0" y="0"/>
            <wp:positionH relativeFrom="column">
              <wp:posOffset>4570729</wp:posOffset>
            </wp:positionH>
            <wp:positionV relativeFrom="paragraph">
              <wp:posOffset>-626110</wp:posOffset>
            </wp:positionV>
            <wp:extent cx="1323975" cy="1323975"/>
            <wp:effectExtent l="0" t="0" r="9525" b="0"/>
            <wp:wrapNone/>
            <wp:docPr id="32" name="Obraz 32" descr="C:\Users\Ania\AppData\Local\Microsoft\Windows\Temporary Internet Files\Content.IE5\CXABBVED\MC90043266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ia\AppData\Local\Microsoft\Windows\Temporary Internet Files\Content.IE5\CXABBVED\MC900432664[1]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589F">
        <w:rPr>
          <w:noProof/>
        </w:rPr>
        <w:drawing>
          <wp:anchor distT="0" distB="0" distL="114300" distR="114300" simplePos="0" relativeHeight="251661312" behindDoc="1" locked="0" layoutInCell="1" allowOverlap="1" wp14:anchorId="1551783E" wp14:editId="717E9625">
            <wp:simplePos x="0" y="0"/>
            <wp:positionH relativeFrom="column">
              <wp:posOffset>24765</wp:posOffset>
            </wp:positionH>
            <wp:positionV relativeFrom="paragraph">
              <wp:posOffset>-124460</wp:posOffset>
            </wp:positionV>
            <wp:extent cx="647065" cy="667385"/>
            <wp:effectExtent l="0" t="0" r="635" b="0"/>
            <wp:wrapTight wrapText="bothSides">
              <wp:wrapPolygon edited="0">
                <wp:start x="4451" y="0"/>
                <wp:lineTo x="0" y="3699"/>
                <wp:lineTo x="0" y="11715"/>
                <wp:lineTo x="636" y="17880"/>
                <wp:lineTo x="11447" y="20963"/>
                <wp:lineTo x="14626" y="20963"/>
                <wp:lineTo x="15262" y="19730"/>
                <wp:lineTo x="20985" y="16647"/>
                <wp:lineTo x="20985" y="3083"/>
                <wp:lineTo x="20349" y="1850"/>
                <wp:lineTo x="16534" y="0"/>
                <wp:lineTo x="4451" y="0"/>
              </wp:wrapPolygon>
            </wp:wrapTight>
            <wp:docPr id="9" name="Obraz 3" descr="C:\Users\Ania\AppData\Local\Microsoft\Windows\Temporary Internet Files\Content.IE5\CXABBVED\MC9003188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ia\AppData\Local\Microsoft\Windows\Temporary Internet Files\Content.IE5\CXABBVED\MC900318886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47065" cy="667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605F" w:rsidRPr="009A605F">
        <w:rPr>
          <w:b/>
          <w:color w:val="215868"/>
          <w:sz w:val="48"/>
          <w:szCs w:val="48"/>
        </w:rPr>
        <w:t xml:space="preserve"> </w:t>
      </w:r>
      <w:r w:rsidR="009A605F" w:rsidRPr="00076A0C">
        <w:rPr>
          <w:b/>
          <w:color w:val="215868"/>
          <w:sz w:val="48"/>
          <w:szCs w:val="48"/>
        </w:rPr>
        <w:t>Zadani</w:t>
      </w:r>
      <w:r w:rsidR="00BC13A0">
        <w:rPr>
          <w:b/>
          <w:color w:val="215868"/>
          <w:sz w:val="48"/>
          <w:szCs w:val="48"/>
        </w:rPr>
        <w:t>a</w:t>
      </w:r>
      <w:r w:rsidR="009A605F" w:rsidRPr="00076A0C">
        <w:rPr>
          <w:b/>
          <w:color w:val="215868"/>
          <w:sz w:val="48"/>
          <w:szCs w:val="48"/>
        </w:rPr>
        <w:t>:</w:t>
      </w:r>
      <w:r w:rsidRPr="00555D92">
        <w:rPr>
          <w:noProof/>
          <w:color w:val="215868"/>
          <w:sz w:val="28"/>
          <w:szCs w:val="32"/>
        </w:rPr>
        <w:t xml:space="preserve"> </w:t>
      </w:r>
    </w:p>
    <w:p w:rsidR="003C2087" w:rsidRPr="003C2087" w:rsidRDefault="003C2087" w:rsidP="003C2087">
      <w:pPr>
        <w:rPr>
          <w:lang w:eastAsia="pl-PL"/>
        </w:rPr>
      </w:pPr>
    </w:p>
    <w:p w:rsidR="009976B4" w:rsidRDefault="00555D92" w:rsidP="00555D92">
      <w:pPr>
        <w:pStyle w:val="Akapitzlist"/>
        <w:numPr>
          <w:ilvl w:val="0"/>
          <w:numId w:val="16"/>
        </w:numPr>
        <w:tabs>
          <w:tab w:val="left" w:pos="709"/>
        </w:tabs>
        <w:spacing w:after="0" w:line="360" w:lineRule="auto"/>
        <w:ind w:right="425"/>
        <w:rPr>
          <w:rFonts w:ascii="Cambria" w:eastAsia="Times New Roman" w:hAnsi="Cambria"/>
          <w:color w:val="215868"/>
          <w:kern w:val="28"/>
          <w:sz w:val="28"/>
          <w:szCs w:val="32"/>
        </w:rPr>
      </w:pPr>
      <w:r>
        <w:rPr>
          <w:rFonts w:ascii="Cambria" w:eastAsia="Times New Roman" w:hAnsi="Cambria"/>
          <w:color w:val="215868"/>
          <w:kern w:val="28"/>
          <w:sz w:val="28"/>
          <w:szCs w:val="32"/>
        </w:rPr>
        <w:t>Odczytaj datę i godzinę z kalendarza.</w:t>
      </w:r>
    </w:p>
    <w:p w:rsidR="00555D92" w:rsidRDefault="00555D92" w:rsidP="00BC13A0">
      <w:pPr>
        <w:pStyle w:val="Akapitzlist"/>
        <w:numPr>
          <w:ilvl w:val="1"/>
          <w:numId w:val="19"/>
        </w:numPr>
        <w:tabs>
          <w:tab w:val="left" w:pos="709"/>
        </w:tabs>
        <w:spacing w:after="0" w:line="360" w:lineRule="auto"/>
        <w:ind w:left="1276" w:right="425" w:hanging="567"/>
        <w:rPr>
          <w:rFonts w:ascii="Cambria" w:eastAsia="Times New Roman" w:hAnsi="Cambria"/>
          <w:color w:val="215868"/>
          <w:kern w:val="28"/>
          <w:sz w:val="28"/>
          <w:szCs w:val="32"/>
        </w:rPr>
      </w:pPr>
      <w:r>
        <w:rPr>
          <w:rFonts w:ascii="Cambria" w:eastAsia="Times New Roman" w:hAnsi="Cambria"/>
          <w:color w:val="215868"/>
          <w:kern w:val="28"/>
          <w:sz w:val="28"/>
          <w:szCs w:val="32"/>
        </w:rPr>
        <w:t>Zapisz datę i godzinę na trzy różne sposoby.</w:t>
      </w:r>
    </w:p>
    <w:p w:rsidR="00555D92" w:rsidRDefault="00555D92" w:rsidP="00BC13A0">
      <w:pPr>
        <w:pStyle w:val="Akapitzlist"/>
        <w:numPr>
          <w:ilvl w:val="1"/>
          <w:numId w:val="19"/>
        </w:numPr>
        <w:tabs>
          <w:tab w:val="left" w:pos="709"/>
        </w:tabs>
        <w:spacing w:after="0" w:line="360" w:lineRule="auto"/>
        <w:ind w:left="1276" w:right="425" w:hanging="567"/>
        <w:rPr>
          <w:rFonts w:ascii="Cambria" w:eastAsia="Times New Roman" w:hAnsi="Cambria"/>
          <w:color w:val="215868"/>
          <w:kern w:val="28"/>
          <w:sz w:val="28"/>
          <w:szCs w:val="32"/>
        </w:rPr>
      </w:pPr>
      <w:r>
        <w:rPr>
          <w:rFonts w:ascii="Cambria" w:eastAsia="Times New Roman" w:hAnsi="Cambria"/>
          <w:color w:val="215868"/>
          <w:kern w:val="28"/>
          <w:sz w:val="28"/>
          <w:szCs w:val="32"/>
        </w:rPr>
        <w:t>W jaki dzień wypadnie 1 września?</w:t>
      </w:r>
    </w:p>
    <w:p w:rsidR="00555D92" w:rsidRDefault="00555D92" w:rsidP="00BC13A0">
      <w:pPr>
        <w:pStyle w:val="Akapitzlist"/>
        <w:numPr>
          <w:ilvl w:val="1"/>
          <w:numId w:val="19"/>
        </w:numPr>
        <w:tabs>
          <w:tab w:val="left" w:pos="709"/>
        </w:tabs>
        <w:spacing w:after="0" w:line="360" w:lineRule="auto"/>
        <w:ind w:left="1276" w:right="425" w:hanging="567"/>
        <w:rPr>
          <w:rFonts w:ascii="Cambria" w:eastAsia="Times New Roman" w:hAnsi="Cambria"/>
          <w:color w:val="215868"/>
          <w:kern w:val="28"/>
          <w:sz w:val="28"/>
          <w:szCs w:val="32"/>
        </w:rPr>
      </w:pPr>
      <w:r>
        <w:rPr>
          <w:rFonts w:ascii="Cambria" w:eastAsia="Times New Roman" w:hAnsi="Cambria"/>
          <w:color w:val="215868"/>
          <w:kern w:val="28"/>
          <w:sz w:val="28"/>
          <w:szCs w:val="32"/>
        </w:rPr>
        <w:t>Ile czasu jest pozostało do pierwszego dzwonka budzika o 6:15?</w:t>
      </w:r>
    </w:p>
    <w:p w:rsidR="00555D92" w:rsidRPr="00555D92" w:rsidRDefault="00BC13A0" w:rsidP="00555D92">
      <w:pPr>
        <w:tabs>
          <w:tab w:val="left" w:pos="709"/>
        </w:tabs>
        <w:spacing w:after="0" w:line="360" w:lineRule="auto"/>
        <w:ind w:left="360" w:right="425"/>
        <w:rPr>
          <w:rFonts w:ascii="Cambria" w:eastAsia="Times New Roman" w:hAnsi="Cambria"/>
          <w:color w:val="215868"/>
          <w:kern w:val="28"/>
          <w:sz w:val="28"/>
          <w:szCs w:val="32"/>
        </w:rPr>
      </w:pPr>
      <w:r>
        <w:rPr>
          <w:rFonts w:ascii="Cambria" w:eastAsia="Times New Roman" w:hAnsi="Cambria"/>
          <w:noProof/>
          <w:color w:val="215868"/>
          <w:kern w:val="28"/>
          <w:sz w:val="28"/>
          <w:szCs w:val="32"/>
          <w:lang w:eastAsia="pl-PL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BF63AB1" wp14:editId="7036695F">
                <wp:simplePos x="0" y="0"/>
                <wp:positionH relativeFrom="column">
                  <wp:posOffset>1327785</wp:posOffset>
                </wp:positionH>
                <wp:positionV relativeFrom="paragraph">
                  <wp:posOffset>245745</wp:posOffset>
                </wp:positionV>
                <wp:extent cx="3114675" cy="2638425"/>
                <wp:effectExtent l="0" t="0" r="9525" b="9525"/>
                <wp:wrapNone/>
                <wp:docPr id="33" name="Grupa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14675" cy="2638425"/>
                          <a:chOff x="0" y="0"/>
                          <a:chExt cx="3114675" cy="2638425"/>
                        </a:xfrm>
                      </wpg:grpSpPr>
                      <pic:pic xmlns:pic="http://schemas.openxmlformats.org/drawingml/2006/picture">
                        <pic:nvPicPr>
                          <pic:cNvPr id="29" name="Obraz 29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4675" cy="26384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" name="Prostokąt 30"/>
                        <wps:cNvSpPr/>
                        <wps:spPr>
                          <a:xfrm>
                            <a:off x="1066800" y="123825"/>
                            <a:ext cx="952500" cy="247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Prostokąt 31"/>
                        <wps:cNvSpPr/>
                        <wps:spPr>
                          <a:xfrm>
                            <a:off x="1828800" y="1724025"/>
                            <a:ext cx="866775" cy="3333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a 33" o:spid="_x0000_s1026" style="position:absolute;margin-left:104.55pt;margin-top:19.35pt;width:245.25pt;height:207.75pt;z-index:251666432" coordsize="31146,263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29" o:spid="_x0000_s1027" type="#_x0000_t75" style="position:absolute;width:31146;height:263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tNQbDAAAA2wAAAA8AAABkcnMvZG93bnJldi54bWxEj8FqwzAQRO+B/IPYQG+JXB9C61oOxRBq&#10;eilN8gEbaWubWCtHUhMnX18VCj0OM/OGKTeTHcSFfOgdK3hcZSCItTM9twoO++3yCUSIyAYHx6Tg&#10;RgE21XxWYmHclT/psoutSBAOBSroYhwLKYPuyGJYuZE4eV/OW4xJ+lYaj9cEt4PMs2wtLfacFjoc&#10;qe5In3bfVsExHn29D+f6Xd8/8pPWzZrfGqUeFtPrC4hIU/wP/7UboyB/ht8v6QfI6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a01BsMAAADbAAAADwAAAAAAAAAAAAAAAACf&#10;AgAAZHJzL2Rvd25yZXYueG1sUEsFBgAAAAAEAAQA9wAAAI8DAAAAAA==&#10;">
                  <v:imagedata r:id="rId12" o:title=""/>
                  <v:path arrowok="t"/>
                </v:shape>
                <v:rect id="Prostokąt 30" o:spid="_x0000_s1028" style="position:absolute;left:10668;top:1238;width:9525;height:24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ADp78A&#10;AADbAAAADwAAAGRycy9kb3ducmV2LnhtbERPy4rCMBTdC/5DuII7TVUcpRpFRMWZnY+6vjTXttjc&#10;1CZq/XuzGHB5OO/5sjGleFLtCssKBv0IBHFqdcGZgvNp25uCcB5ZY2mZFLzJwXLRbs0x1vbFB3oe&#10;fSZCCLsYFeTeV7GULs3JoOvbijhwV1sb9AHWmdQ1vkK4KeUwin6kwYJDQ44VrXNKb8eHUfAYT343&#10;zeW+GyVRMvlLyvHe7yqlup1mNQPhqfFf8b97rxWMwvrwJfwAufg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CUAOnvwAAANsAAAAPAAAAAAAAAAAAAAAAAJgCAABkcnMvZG93bnJl&#10;di54bWxQSwUGAAAAAAQABAD1AAAAhAMAAAAA&#10;" fillcolor="white [3212]" stroked="f" strokeweight="2pt"/>
                <v:rect id="Prostokąt 31" o:spid="_x0000_s1029" style="position:absolute;left:18288;top:17240;width:8667;height:3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ymPMMA&#10;AADbAAAADwAAAGRycy9kb3ducmV2LnhtbESPS4vCQBCE74L/YWhhbzpR8UF0FBEVd28+4rnJtEkw&#10;0xMzo2b//c6C4LGoqq+o+bIxpXhS7QrLCvq9CARxanXBmYLzadudgnAeWWNpmRT8koPlot2aY6zt&#10;iw/0PPpMBAi7GBXk3lexlC7NyaDr2Yo4eFdbG/RB1pnUNb4C3JRyEEVjabDgsJBjReuc0tvxYRQ8&#10;RpPvTXO574ZJlEx+knK097tKqa9Os5qB8NT4T/jd3msFwz78fwk/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RymPMMAAADbAAAADwAAAAAAAAAAAAAAAACYAgAAZHJzL2Rv&#10;d25yZXYueG1sUEsFBgAAAAAEAAQA9QAAAIgDAAAAAA==&#10;" fillcolor="white [3212]" stroked="f" strokeweight="2pt"/>
              </v:group>
            </w:pict>
          </mc:Fallback>
        </mc:AlternateContent>
      </w:r>
    </w:p>
    <w:p w:rsidR="00590860" w:rsidRDefault="00590860" w:rsidP="00A62E66">
      <w:pPr>
        <w:pStyle w:val="Akapitzlist"/>
        <w:tabs>
          <w:tab w:val="left" w:pos="709"/>
        </w:tabs>
        <w:spacing w:after="0" w:line="360" w:lineRule="auto"/>
        <w:ind w:left="360" w:right="425" w:firstLine="0"/>
        <w:rPr>
          <w:rFonts w:ascii="Cambria" w:eastAsia="Times New Roman" w:hAnsi="Cambria"/>
          <w:color w:val="215868"/>
          <w:kern w:val="28"/>
          <w:sz w:val="28"/>
          <w:szCs w:val="32"/>
        </w:rPr>
      </w:pPr>
    </w:p>
    <w:p w:rsidR="00590860" w:rsidRDefault="00590860" w:rsidP="00A62E66">
      <w:pPr>
        <w:pStyle w:val="Akapitzlist"/>
        <w:tabs>
          <w:tab w:val="left" w:pos="709"/>
        </w:tabs>
        <w:spacing w:after="0" w:line="360" w:lineRule="auto"/>
        <w:ind w:left="360" w:right="425" w:firstLine="0"/>
        <w:rPr>
          <w:rFonts w:ascii="Cambria" w:eastAsia="Times New Roman" w:hAnsi="Cambria"/>
          <w:color w:val="215868"/>
          <w:kern w:val="28"/>
          <w:sz w:val="28"/>
          <w:szCs w:val="32"/>
        </w:rPr>
      </w:pPr>
    </w:p>
    <w:p w:rsidR="00590860" w:rsidRDefault="00590860" w:rsidP="00A62E66">
      <w:pPr>
        <w:pStyle w:val="Akapitzlist"/>
        <w:tabs>
          <w:tab w:val="left" w:pos="709"/>
        </w:tabs>
        <w:spacing w:after="0" w:line="360" w:lineRule="auto"/>
        <w:ind w:left="360" w:right="425" w:firstLine="0"/>
        <w:rPr>
          <w:rFonts w:ascii="Cambria" w:eastAsia="Times New Roman" w:hAnsi="Cambria"/>
          <w:color w:val="215868"/>
          <w:kern w:val="28"/>
          <w:sz w:val="28"/>
          <w:szCs w:val="32"/>
        </w:rPr>
      </w:pPr>
    </w:p>
    <w:p w:rsidR="00590860" w:rsidRDefault="00590860" w:rsidP="00A62E66">
      <w:pPr>
        <w:pStyle w:val="Akapitzlist"/>
        <w:tabs>
          <w:tab w:val="left" w:pos="709"/>
        </w:tabs>
        <w:spacing w:after="0" w:line="360" w:lineRule="auto"/>
        <w:ind w:left="360" w:right="425" w:firstLine="0"/>
        <w:rPr>
          <w:rFonts w:ascii="Cambria" w:eastAsia="Times New Roman" w:hAnsi="Cambria"/>
          <w:color w:val="215868"/>
          <w:kern w:val="28"/>
          <w:sz w:val="28"/>
          <w:szCs w:val="32"/>
        </w:rPr>
      </w:pPr>
    </w:p>
    <w:p w:rsidR="00590860" w:rsidRDefault="00590860" w:rsidP="00A62E66">
      <w:pPr>
        <w:pStyle w:val="Akapitzlist"/>
        <w:tabs>
          <w:tab w:val="left" w:pos="709"/>
        </w:tabs>
        <w:spacing w:after="0" w:line="360" w:lineRule="auto"/>
        <w:ind w:left="360" w:right="425" w:firstLine="0"/>
        <w:rPr>
          <w:rFonts w:ascii="Cambria" w:eastAsia="Times New Roman" w:hAnsi="Cambria"/>
          <w:color w:val="215868"/>
          <w:kern w:val="28"/>
          <w:sz w:val="28"/>
          <w:szCs w:val="32"/>
        </w:rPr>
      </w:pPr>
    </w:p>
    <w:p w:rsidR="00590860" w:rsidRDefault="00590860" w:rsidP="00A62E66">
      <w:pPr>
        <w:pStyle w:val="Akapitzlist"/>
        <w:tabs>
          <w:tab w:val="left" w:pos="709"/>
        </w:tabs>
        <w:spacing w:after="0" w:line="360" w:lineRule="auto"/>
        <w:ind w:left="360" w:right="425" w:firstLine="0"/>
        <w:rPr>
          <w:rFonts w:ascii="Cambria" w:eastAsia="Times New Roman" w:hAnsi="Cambria"/>
          <w:color w:val="215868"/>
          <w:kern w:val="28"/>
          <w:sz w:val="28"/>
          <w:szCs w:val="32"/>
        </w:rPr>
      </w:pPr>
    </w:p>
    <w:p w:rsidR="00590860" w:rsidRDefault="00590860" w:rsidP="00A62E66">
      <w:pPr>
        <w:pStyle w:val="Akapitzlist"/>
        <w:tabs>
          <w:tab w:val="left" w:pos="709"/>
        </w:tabs>
        <w:spacing w:after="0" w:line="360" w:lineRule="auto"/>
        <w:ind w:left="360" w:right="425" w:firstLine="0"/>
        <w:rPr>
          <w:rFonts w:ascii="Cambria" w:eastAsia="Times New Roman" w:hAnsi="Cambria"/>
          <w:color w:val="215868"/>
          <w:kern w:val="28"/>
          <w:sz w:val="28"/>
          <w:szCs w:val="32"/>
        </w:rPr>
      </w:pPr>
    </w:p>
    <w:p w:rsidR="00590860" w:rsidRDefault="00590860" w:rsidP="00A62E66">
      <w:pPr>
        <w:pStyle w:val="Akapitzlist"/>
        <w:tabs>
          <w:tab w:val="left" w:pos="709"/>
        </w:tabs>
        <w:spacing w:after="0" w:line="360" w:lineRule="auto"/>
        <w:ind w:left="360" w:right="425" w:firstLine="0"/>
        <w:rPr>
          <w:rFonts w:ascii="Cambria" w:eastAsia="Times New Roman" w:hAnsi="Cambria"/>
          <w:color w:val="215868"/>
          <w:kern w:val="28"/>
          <w:sz w:val="28"/>
          <w:szCs w:val="32"/>
        </w:rPr>
      </w:pPr>
    </w:p>
    <w:p w:rsidR="00590860" w:rsidRDefault="00590860" w:rsidP="00A62E66">
      <w:pPr>
        <w:pStyle w:val="Akapitzlist"/>
        <w:tabs>
          <w:tab w:val="left" w:pos="709"/>
        </w:tabs>
        <w:spacing w:after="0" w:line="360" w:lineRule="auto"/>
        <w:ind w:left="360" w:right="425" w:firstLine="0"/>
        <w:rPr>
          <w:rFonts w:ascii="Cambria" w:eastAsia="Times New Roman" w:hAnsi="Cambria"/>
          <w:color w:val="215868"/>
          <w:kern w:val="28"/>
          <w:sz w:val="28"/>
          <w:szCs w:val="32"/>
        </w:rPr>
      </w:pPr>
    </w:p>
    <w:p w:rsidR="00723E7A" w:rsidRDefault="00590860" w:rsidP="00BC13A0">
      <w:pPr>
        <w:pStyle w:val="Akapitzlist"/>
        <w:numPr>
          <w:ilvl w:val="0"/>
          <w:numId w:val="16"/>
        </w:numPr>
        <w:tabs>
          <w:tab w:val="left" w:pos="709"/>
        </w:tabs>
        <w:spacing w:after="0" w:line="360" w:lineRule="auto"/>
        <w:ind w:right="425"/>
        <w:rPr>
          <w:rFonts w:ascii="Cambria" w:eastAsia="Times New Roman" w:hAnsi="Cambria"/>
          <w:color w:val="215868"/>
          <w:kern w:val="28"/>
          <w:sz w:val="28"/>
          <w:szCs w:val="32"/>
        </w:rPr>
      </w:pPr>
      <w:r>
        <w:rPr>
          <w:rFonts w:ascii="Cambria" w:eastAsia="Times New Roman" w:hAnsi="Cambria"/>
          <w:color w:val="215868"/>
          <w:kern w:val="28"/>
          <w:sz w:val="28"/>
          <w:szCs w:val="32"/>
        </w:rPr>
        <w:t xml:space="preserve">Zapisz </w:t>
      </w:r>
      <w:r w:rsidR="00573FF0" w:rsidRPr="00573FF0">
        <w:rPr>
          <w:noProof/>
        </w:rPr>
        <w:drawing>
          <wp:anchor distT="0" distB="0" distL="114300" distR="114300" simplePos="0" relativeHeight="251659264" behindDoc="1" locked="0" layoutInCell="1" allowOverlap="1" wp14:anchorId="1EBF84CF" wp14:editId="3456AA5A">
            <wp:simplePos x="0" y="0"/>
            <wp:positionH relativeFrom="column">
              <wp:posOffset>-5147945</wp:posOffset>
            </wp:positionH>
            <wp:positionV relativeFrom="paragraph">
              <wp:posOffset>7009130</wp:posOffset>
            </wp:positionV>
            <wp:extent cx="4572000" cy="1104900"/>
            <wp:effectExtent l="0" t="0" r="0" b="0"/>
            <wp:wrapNone/>
            <wp:docPr id="7" name="Obraz 2" descr="C:\Users\Ania\AppData\Local\Microsoft\Windows\Temporary Internet Files\Content.IE5\CXABBVED\MC90039834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ia\AppData\Local\Microsoft\Windows\Temporary Internet Files\Content.IE5\CXABBVED\MC900398343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589F" w:rsidRPr="00573FF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D21E86" wp14:editId="46EA0718">
                <wp:simplePos x="0" y="0"/>
                <wp:positionH relativeFrom="column">
                  <wp:posOffset>-6372225</wp:posOffset>
                </wp:positionH>
                <wp:positionV relativeFrom="paragraph">
                  <wp:posOffset>3396615</wp:posOffset>
                </wp:positionV>
                <wp:extent cx="3467100" cy="1877060"/>
                <wp:effectExtent l="285750" t="57150" r="76200" b="637540"/>
                <wp:wrapNone/>
                <wp:docPr id="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67100" cy="1877060"/>
                        </a:xfrm>
                        <a:prstGeom prst="wedgeEllipseCallout">
                          <a:avLst>
                            <a:gd name="adj1" fmla="val -51792"/>
                            <a:gd name="adj2" fmla="val 73106"/>
                          </a:avLst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127000" cmpd="dbl" algn="ctr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4270F" w:rsidRDefault="003A589F" w:rsidP="00573FF0">
                            <w:pPr>
                              <w:jc w:val="center"/>
                              <w:rPr>
                                <w:color w:val="FFFFFF" w:themeColor="background1"/>
                                <w:sz w:val="3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6"/>
                              </w:rPr>
                              <w:t>Wskazówka:</w:t>
                            </w:r>
                          </w:p>
                          <w:p w:rsidR="003A589F" w:rsidRPr="00A4270F" w:rsidRDefault="003A589F" w:rsidP="00573FF0">
                            <w:pPr>
                              <w:jc w:val="center"/>
                              <w:rPr>
                                <w:color w:val="FFFFFF" w:themeColor="background1"/>
                                <w:sz w:val="3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6"/>
                              </w:rPr>
                              <w:t>powiąż z iloczynem i ilorazem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7" o:spid="_x0000_s1026" type="#_x0000_t63" style="position:absolute;left:0;text-align:left;margin-left:-501.75pt;margin-top:267.45pt;width:273pt;height:14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" adj="-387,26591" fillcolor="#4bacc6 [3208]" strokecolor="#4bacc6 [3208]" strokeweight="10pt">
                <v:stroke linestyle="thinThin"/>
                <v:shadow color="#868686"/>
                <v:textbox>
                  <w:txbxContent>
                    <w:p w:rsidR="00A4270F" w:rsidRDefault="003A589F" w:rsidP="00573FF0">
                      <w:pPr>
                        <w:jc w:val="center"/>
                        <w:rPr>
                          <w:color w:val="FFFFFF" w:themeColor="background1"/>
                          <w:sz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</w:rPr>
                        <w:t>Wskazówka:</w:t>
                      </w:r>
                    </w:p>
                    <w:p w:rsidR="003A589F" w:rsidRPr="00A4270F" w:rsidRDefault="003A589F" w:rsidP="00573FF0">
                      <w:pPr>
                        <w:jc w:val="center"/>
                        <w:rPr>
                          <w:color w:val="FFFFFF" w:themeColor="background1"/>
                          <w:sz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</w:rPr>
                        <w:t>powiąż z iloczynem i ilorazem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eastAsia="Times New Roman" w:hAnsi="Cambria"/>
          <w:color w:val="215868"/>
          <w:kern w:val="28"/>
          <w:sz w:val="28"/>
          <w:szCs w:val="32"/>
        </w:rPr>
        <w:t>cyframi rzymskimi liczby:</w:t>
      </w:r>
    </w:p>
    <w:p w:rsidR="00BC13A0" w:rsidRDefault="00BC13A0" w:rsidP="00BC13A0">
      <w:pPr>
        <w:pStyle w:val="Akapitzlist"/>
        <w:numPr>
          <w:ilvl w:val="1"/>
          <w:numId w:val="16"/>
        </w:numPr>
        <w:tabs>
          <w:tab w:val="left" w:pos="709"/>
        </w:tabs>
        <w:spacing w:after="0" w:line="360" w:lineRule="auto"/>
        <w:ind w:left="1276" w:right="425" w:hanging="567"/>
        <w:rPr>
          <w:rFonts w:ascii="Cambria" w:eastAsia="Times New Roman" w:hAnsi="Cambria"/>
          <w:color w:val="215868"/>
          <w:kern w:val="28"/>
          <w:sz w:val="28"/>
          <w:szCs w:val="32"/>
        </w:rPr>
      </w:pPr>
      <w:r>
        <w:rPr>
          <w:rFonts w:ascii="Cambria" w:eastAsia="Times New Roman" w:hAnsi="Cambria"/>
          <w:color w:val="215868"/>
          <w:kern w:val="28"/>
          <w:sz w:val="28"/>
          <w:szCs w:val="32"/>
        </w:rPr>
        <w:t>19</w:t>
      </w:r>
    </w:p>
    <w:p w:rsidR="00BC13A0" w:rsidRDefault="00BC13A0" w:rsidP="00BC13A0">
      <w:pPr>
        <w:pStyle w:val="Akapitzlist"/>
        <w:numPr>
          <w:ilvl w:val="1"/>
          <w:numId w:val="16"/>
        </w:numPr>
        <w:tabs>
          <w:tab w:val="left" w:pos="709"/>
        </w:tabs>
        <w:spacing w:after="0" w:line="360" w:lineRule="auto"/>
        <w:ind w:left="1276" w:right="425" w:hanging="567"/>
        <w:rPr>
          <w:rFonts w:ascii="Cambria" w:eastAsia="Times New Roman" w:hAnsi="Cambria"/>
          <w:color w:val="215868"/>
          <w:kern w:val="28"/>
          <w:sz w:val="28"/>
          <w:szCs w:val="32"/>
        </w:rPr>
      </w:pPr>
      <w:r>
        <w:rPr>
          <w:rFonts w:ascii="Cambria" w:eastAsia="Times New Roman" w:hAnsi="Cambria"/>
          <w:color w:val="215868"/>
          <w:kern w:val="28"/>
          <w:sz w:val="28"/>
          <w:szCs w:val="32"/>
        </w:rPr>
        <w:t>435</w:t>
      </w:r>
    </w:p>
    <w:p w:rsidR="00BC13A0" w:rsidRDefault="00BC13A0" w:rsidP="00BC13A0">
      <w:pPr>
        <w:pStyle w:val="Akapitzlist"/>
        <w:numPr>
          <w:ilvl w:val="1"/>
          <w:numId w:val="16"/>
        </w:numPr>
        <w:tabs>
          <w:tab w:val="left" w:pos="709"/>
        </w:tabs>
        <w:spacing w:after="0" w:line="360" w:lineRule="auto"/>
        <w:ind w:left="1276" w:right="425" w:hanging="567"/>
        <w:rPr>
          <w:rFonts w:ascii="Cambria" w:eastAsia="Times New Roman" w:hAnsi="Cambria"/>
          <w:color w:val="215868"/>
          <w:kern w:val="28"/>
          <w:sz w:val="28"/>
          <w:szCs w:val="32"/>
        </w:rPr>
      </w:pPr>
      <w:r>
        <w:rPr>
          <w:rFonts w:ascii="Cambria" w:eastAsia="Times New Roman" w:hAnsi="Cambria"/>
          <w:color w:val="215868"/>
          <w:kern w:val="28"/>
          <w:sz w:val="28"/>
          <w:szCs w:val="32"/>
        </w:rPr>
        <w:t>825</w:t>
      </w:r>
    </w:p>
    <w:p w:rsidR="00BC13A0" w:rsidRDefault="00BC13A0" w:rsidP="00BC13A0">
      <w:pPr>
        <w:pStyle w:val="Akapitzlist"/>
        <w:numPr>
          <w:ilvl w:val="1"/>
          <w:numId w:val="16"/>
        </w:numPr>
        <w:tabs>
          <w:tab w:val="left" w:pos="709"/>
        </w:tabs>
        <w:spacing w:after="0" w:line="360" w:lineRule="auto"/>
        <w:ind w:left="1276" w:right="425" w:hanging="567"/>
        <w:rPr>
          <w:rFonts w:ascii="Cambria" w:eastAsia="Times New Roman" w:hAnsi="Cambria"/>
          <w:color w:val="215868"/>
          <w:kern w:val="28"/>
          <w:sz w:val="28"/>
          <w:szCs w:val="32"/>
        </w:rPr>
      </w:pPr>
      <w:r>
        <w:rPr>
          <w:rFonts w:ascii="Cambria" w:eastAsia="Times New Roman" w:hAnsi="Cambria"/>
          <w:color w:val="215868"/>
          <w:kern w:val="28"/>
          <w:sz w:val="28"/>
          <w:szCs w:val="32"/>
        </w:rPr>
        <w:t>1981</w:t>
      </w:r>
    </w:p>
    <w:p w:rsidR="00BC13A0" w:rsidRDefault="00BC13A0" w:rsidP="00BC13A0">
      <w:pPr>
        <w:pStyle w:val="Akapitzlist"/>
        <w:numPr>
          <w:ilvl w:val="1"/>
          <w:numId w:val="16"/>
        </w:numPr>
        <w:tabs>
          <w:tab w:val="left" w:pos="709"/>
        </w:tabs>
        <w:spacing w:after="0" w:line="360" w:lineRule="auto"/>
        <w:ind w:left="1276" w:right="425" w:hanging="567"/>
        <w:rPr>
          <w:rFonts w:ascii="Cambria" w:eastAsia="Times New Roman" w:hAnsi="Cambria"/>
          <w:color w:val="215868"/>
          <w:kern w:val="28"/>
          <w:sz w:val="28"/>
          <w:szCs w:val="32"/>
        </w:rPr>
      </w:pPr>
      <w:r>
        <w:rPr>
          <w:rFonts w:ascii="Cambria" w:eastAsia="Times New Roman" w:hAnsi="Cambria"/>
          <w:color w:val="215868"/>
          <w:kern w:val="28"/>
          <w:sz w:val="28"/>
          <w:szCs w:val="32"/>
        </w:rPr>
        <w:t>2013</w:t>
      </w:r>
    </w:p>
    <w:p w:rsidR="00590860" w:rsidRPr="006E2C78" w:rsidRDefault="00BC13A0" w:rsidP="00A62E66">
      <w:pPr>
        <w:pStyle w:val="Akapitzlist"/>
        <w:tabs>
          <w:tab w:val="left" w:pos="709"/>
        </w:tabs>
        <w:spacing w:after="0" w:line="360" w:lineRule="auto"/>
        <w:ind w:left="360" w:right="425" w:firstLine="0"/>
        <w:rPr>
          <w:rFonts w:ascii="Cambria" w:eastAsia="Times New Roman" w:hAnsi="Cambria"/>
          <w:color w:val="215868"/>
          <w:kern w:val="28"/>
          <w:sz w:val="28"/>
          <w:szCs w:val="32"/>
        </w:rPr>
      </w:pPr>
      <w:r w:rsidRPr="00BC13A0">
        <w:rPr>
          <w:rFonts w:ascii="Cambria" w:eastAsia="Times New Roman" w:hAnsi="Cambria"/>
          <w:noProof/>
          <w:color w:val="215868"/>
          <w:kern w:val="28"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FEBF2BF" wp14:editId="69CC3511">
                <wp:simplePos x="0" y="0"/>
                <wp:positionH relativeFrom="column">
                  <wp:posOffset>222885</wp:posOffset>
                </wp:positionH>
                <wp:positionV relativeFrom="paragraph">
                  <wp:posOffset>1291590</wp:posOffset>
                </wp:positionV>
                <wp:extent cx="8258810" cy="1015365"/>
                <wp:effectExtent l="0" t="0" r="0" b="0"/>
                <wp:wrapNone/>
                <wp:docPr id="3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58810" cy="10153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C13A0" w:rsidRPr="00BC13A0" w:rsidRDefault="00BC13A0" w:rsidP="00BC13A0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b/>
                                <w:bCs/>
                                <w:color w:val="9BBB59" w:themeColor="accent3"/>
                                <w:spacing w:val="40"/>
                                <w:kern w:val="24"/>
                                <w:sz w:val="72"/>
                                <w:szCs w:val="120"/>
                                <w14:shadow w14:blurRad="50800" w14:dist="50800" w14:dir="8100000" w14:sx="0" w14:sy="0" w14:kx="0" w14:ky="0" w14:algn="none">
                                  <w14:srgbClr w14:val="7D7D7D">
                                    <w14:alpha w14:val="27000"/>
                                  </w14:srgbClr>
                                </w14:shadow>
                                <w14:textOutline w14:w="14604" w14:cap="flat" w14:cmpd="sng" w14:algn="ctr">
                                  <w14:solidFill>
                                    <w14:schemeClr w14:val="accent3">
                                      <w14:tint w14:val="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3">
                                      <w14:alpha w14:val="50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C13A0">
                              <w:rPr>
                                <w:rFonts w:asciiTheme="minorHAnsi" w:hAnsi="Calibri" w:cstheme="minorBidi"/>
                                <w:b/>
                                <w:bCs/>
                                <w:color w:val="9BBB59" w:themeColor="accent3"/>
                                <w:spacing w:val="40"/>
                                <w:kern w:val="24"/>
                                <w:sz w:val="72"/>
                                <w:szCs w:val="120"/>
                                <w14:shadow w14:blurRad="50800" w14:dist="50800" w14:dir="8100000" w14:sx="0" w14:sy="0" w14:kx="0" w14:ky="0" w14:algn="none">
                                  <w14:srgbClr w14:val="7D7D7D">
                                    <w14:alpha w14:val="27000"/>
                                  </w14:srgbClr>
                                </w14:shadow>
                                <w14:textOutline w14:w="14604" w14:cap="flat" w14:cmpd="sng" w14:algn="ctr">
                                  <w14:solidFill>
                                    <w14:schemeClr w14:val="accent3">
                                      <w14:tint w14:val="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3">
                                      <w14:alpha w14:val="50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I II III IV V VI VII VIII IX X</w:t>
                            </w:r>
                          </w:p>
                          <w:p w:rsidR="00BC13A0" w:rsidRPr="00BC13A0" w:rsidRDefault="00BC13A0" w:rsidP="00BC13A0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color w:val="9BBB59" w:themeColor="accent3"/>
                                <w:spacing w:val="40"/>
                                <w:sz w:val="20"/>
                                <w14:shadow w14:blurRad="50800" w14:dist="50800" w14:dir="8100000" w14:sx="0" w14:sy="0" w14:kx="0" w14:ky="0" w14:algn="none">
                                  <w14:srgbClr w14:val="7D7D7D">
                                    <w14:alpha w14:val="27000"/>
                                  </w14:srgbClr>
                                </w14:shadow>
                                <w14:textOutline w14:w="14604" w14:cap="flat" w14:cmpd="sng" w14:algn="ctr">
                                  <w14:solidFill>
                                    <w14:schemeClr w14:val="accent3">
                                      <w14:tint w14:val="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3">
                                      <w14:alpha w14:val="50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C13A0">
                              <w:rPr>
                                <w:rFonts w:asciiTheme="minorHAnsi" w:hAnsi="Calibri" w:cstheme="minorBidi"/>
                                <w:b/>
                                <w:bCs/>
                                <w:color w:val="9BBB59" w:themeColor="accent3"/>
                                <w:spacing w:val="40"/>
                                <w:kern w:val="24"/>
                                <w:sz w:val="72"/>
                                <w:szCs w:val="120"/>
                                <w14:shadow w14:blurRad="50800" w14:dist="50800" w14:dir="8100000" w14:sx="0" w14:sy="0" w14:kx="0" w14:ky="0" w14:algn="none">
                                  <w14:srgbClr w14:val="7D7D7D">
                                    <w14:alpha w14:val="27000"/>
                                  </w14:srgbClr>
                                </w14:shadow>
                                <w14:textOutline w14:w="14604" w14:cap="flat" w14:cmpd="sng" w14:algn="ctr">
                                  <w14:solidFill>
                                    <w14:schemeClr w14:val="accent3">
                                      <w14:tint w14:val="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3">
                                      <w14:alpha w14:val="50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L  C  D  M</w:t>
                            </w:r>
                          </w:p>
                        </w:txbxContent>
                      </wps:txbx>
                      <wps:bodyPr wrap="none" lIns="91440" tIns="45720" rIns="91440" bIns="45720"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4" o:spid="_x0000_s1027" style="position:absolute;left:0;text-align:left;margin-left:17.55pt;margin-top:101.7pt;width:650.3pt;height:79.95pt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" filled="f" stroked="f">
                <v:textbox style="mso-fit-shape-to-text:t">
                  <w:txbxContent>
                    <w:p w:rsidR="00BC13A0" w:rsidRPr="00BC13A0" w:rsidRDefault="00BC13A0" w:rsidP="00BC13A0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b/>
                          <w:bCs/>
                          <w:color w:val="9BBB59" w:themeColor="accent3"/>
                          <w:spacing w:val="40"/>
                          <w:kern w:val="24"/>
                          <w:sz w:val="72"/>
                          <w:szCs w:val="120"/>
                          <w14:shadow w14:blurRad="50800" w14:dist="50800" w14:dir="8100000" w14:sx="0" w14:sy="0" w14:kx="0" w14:ky="0" w14:algn="none">
                            <w14:srgbClr w14:val="7D7D7D">
                              <w14:alpha w14:val="27000"/>
                            </w14:srgbClr>
                          </w14:shadow>
                          <w14:textOutline w14:w="14604" w14:cap="flat" w14:cmpd="sng" w14:algn="ctr">
                            <w14:solidFill>
                              <w14:schemeClr w14:val="accent3">
                                <w14:tint w14:val="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3">
                                <w14:alpha w14:val="50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 w:rsidRPr="00BC13A0">
                        <w:rPr>
                          <w:rFonts w:asciiTheme="minorHAnsi" w:hAnsi="Calibri" w:cstheme="minorBidi"/>
                          <w:b/>
                          <w:bCs/>
                          <w:color w:val="9BBB59" w:themeColor="accent3"/>
                          <w:spacing w:val="40"/>
                          <w:kern w:val="24"/>
                          <w:sz w:val="72"/>
                          <w:szCs w:val="120"/>
                          <w14:shadow w14:blurRad="50800" w14:dist="50800" w14:dir="8100000" w14:sx="0" w14:sy="0" w14:kx="0" w14:ky="0" w14:algn="none">
                            <w14:srgbClr w14:val="7D7D7D">
                              <w14:alpha w14:val="27000"/>
                            </w14:srgbClr>
                          </w14:shadow>
                          <w14:textOutline w14:w="14604" w14:cap="flat" w14:cmpd="sng" w14:algn="ctr">
                            <w14:solidFill>
                              <w14:schemeClr w14:val="accent3">
                                <w14:tint w14:val="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3">
                                <w14:alpha w14:val="50000"/>
                                <w14:satMod w14:val="200000"/>
                              </w14:schemeClr>
                            </w14:solidFill>
                          </w14:textFill>
                        </w:rPr>
                        <w:t>I II III IV V VI VII VIII IX X</w:t>
                      </w:r>
                    </w:p>
                    <w:p w:rsidR="00BC13A0" w:rsidRPr="00BC13A0" w:rsidRDefault="00BC13A0" w:rsidP="00BC13A0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b/>
                          <w:color w:val="9BBB59" w:themeColor="accent3"/>
                          <w:spacing w:val="40"/>
                          <w:sz w:val="20"/>
                          <w14:shadow w14:blurRad="50800" w14:dist="50800" w14:dir="8100000" w14:sx="0" w14:sy="0" w14:kx="0" w14:ky="0" w14:algn="none">
                            <w14:srgbClr w14:val="7D7D7D">
                              <w14:alpha w14:val="27000"/>
                            </w14:srgbClr>
                          </w14:shadow>
                          <w14:textOutline w14:w="14604" w14:cap="flat" w14:cmpd="sng" w14:algn="ctr">
                            <w14:solidFill>
                              <w14:schemeClr w14:val="accent3">
                                <w14:tint w14:val="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3">
                                <w14:alpha w14:val="50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 w:rsidRPr="00BC13A0">
                        <w:rPr>
                          <w:rFonts w:asciiTheme="minorHAnsi" w:hAnsi="Calibri" w:cstheme="minorBidi"/>
                          <w:b/>
                          <w:bCs/>
                          <w:color w:val="9BBB59" w:themeColor="accent3"/>
                          <w:spacing w:val="40"/>
                          <w:kern w:val="24"/>
                          <w:sz w:val="72"/>
                          <w:szCs w:val="120"/>
                          <w14:shadow w14:blurRad="50800" w14:dist="50800" w14:dir="8100000" w14:sx="0" w14:sy="0" w14:kx="0" w14:ky="0" w14:algn="none">
                            <w14:srgbClr w14:val="7D7D7D">
                              <w14:alpha w14:val="27000"/>
                            </w14:srgbClr>
                          </w14:shadow>
                          <w14:textOutline w14:w="14604" w14:cap="flat" w14:cmpd="sng" w14:algn="ctr">
                            <w14:solidFill>
                              <w14:schemeClr w14:val="accent3">
                                <w14:tint w14:val="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3">
                                <w14:alpha w14:val="50000"/>
                                <w14:satMod w14:val="200000"/>
                              </w14:schemeClr>
                            </w14:solidFill>
                          </w14:textFill>
                        </w:rPr>
                        <w:t>L  C  D  M</w:t>
                      </w:r>
                    </w:p>
                  </w:txbxContent>
                </v:textbox>
              </v:rect>
            </w:pict>
          </mc:Fallback>
        </mc:AlternateContent>
      </w:r>
    </w:p>
    <w:sectPr w:rsidR="00590860" w:rsidRPr="006E2C78" w:rsidSect="006E2C78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9" w:code="9"/>
      <w:pgMar w:top="851" w:right="1134" w:bottom="709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B18" w:rsidRDefault="00237B18">
      <w:pPr>
        <w:spacing w:after="0" w:line="240" w:lineRule="auto"/>
      </w:pPr>
      <w:r>
        <w:separator/>
      </w:r>
    </w:p>
  </w:endnote>
  <w:endnote w:type="continuationSeparator" w:id="0">
    <w:p w:rsidR="00237B18" w:rsidRDefault="00237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3A589F">
    <w:pPr>
      <w:pStyle w:val="Stopk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41E5304" wp14:editId="3A63816B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22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3A589F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668ABDB" wp14:editId="4895BD0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2700" t="9525" r="11430" b="22860"/>
              <wp:wrapNone/>
              <wp:docPr id="3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rgbClr val="C2D69B"/>
                          </a:gs>
                          <a:gs pos="50000">
                            <a:srgbClr val="9BBB59"/>
                          </a:gs>
                          <a:gs pos="100000">
                            <a:srgbClr val="C2D69B"/>
                          </a:gs>
                        </a:gsLst>
                        <a:lin ang="5400000" scaled="1"/>
                      </a:gradFill>
                      <a:ln w="12700" algn="ctr">
                        <a:solidFill>
                          <a:srgbClr val="9BBB59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/>
                        </a:outerShdw>
                      </a:effectLst>
                    </wps:spPr>
                    <wps:txbx>
                      <w:txbxContent>
                        <w:p w:rsidR="00B2641F" w:rsidRDefault="00B2641F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1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" fillcolor="#c2d69b" strokecolor="#9bbb59" strokeweight="1pt">
              <v:fill color2="#9bbb59" focus="50%" type="gradient"/>
              <v:shadow on="t" color="#4e6128" offset="1pt"/>
              <v:path arrowok="t"/>
              <v:textbox>
                <w:txbxContent>
                  <w:p w:rsidR="00B2641F" w:rsidRDefault="00B2641F" w:rsidP="00B20E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3A589F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0E4B817" wp14:editId="517710B6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21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B18" w:rsidRDefault="00237B18">
      <w:pPr>
        <w:spacing w:after="0" w:line="240" w:lineRule="auto"/>
      </w:pPr>
      <w:r>
        <w:separator/>
      </w:r>
    </w:p>
  </w:footnote>
  <w:footnote w:type="continuationSeparator" w:id="0">
    <w:p w:rsidR="00237B18" w:rsidRDefault="00237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3A589F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9DE7150" wp14:editId="75ADE64C">
              <wp:simplePos x="0" y="0"/>
              <wp:positionH relativeFrom="page">
                <wp:posOffset>6946265</wp:posOffset>
              </wp:positionH>
              <wp:positionV relativeFrom="page">
                <wp:posOffset>2940050</wp:posOffset>
              </wp:positionV>
              <wp:extent cx="409575" cy="4812030"/>
              <wp:effectExtent l="2540" t="0" r="0" b="1270"/>
              <wp:wrapNone/>
              <wp:docPr id="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5574CF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333333"/>
                              <w:sz w:val="24"/>
                              <w:szCs w:val="24"/>
                            </w:rPr>
                            <w:t>Systemy zapisywania liczb</w:t>
                          </w:r>
                          <w:r w:rsidR="00367BD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A45772" w:rsidRPr="002C4363">
                            <w:rPr>
                              <w:color w:val="FFFFFF"/>
                            </w:rPr>
                            <w:t xml:space="preserve"> </w:t>
                          </w:r>
                          <w:r w:rsidR="00A45772">
                            <w:rPr>
                              <w:color w:val="FFFFFF"/>
                            </w:rPr>
                            <w:t xml:space="preserve"> </w:t>
                          </w:r>
                          <w:r w:rsidR="00B2641F" w:rsidRPr="002C4363">
                            <w:rPr>
                              <w:color w:val="FFFFFF"/>
                            </w:rPr>
                            <w:t>Klasa 4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8" type="#_x0000_t202" style="position:absolute;margin-left:546.95pt;margin-top:231.5pt;width:32.25pt;height:378.9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5574CF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rFonts w:ascii="Times New Roman" w:hAnsi="Times New Roman"/>
                        <w:color w:val="333333"/>
                        <w:sz w:val="24"/>
                        <w:szCs w:val="24"/>
                      </w:rPr>
                      <w:t>Systemy zapisywania liczb</w:t>
                    </w:r>
                    <w:r w:rsidR="00367BD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A45772" w:rsidRPr="002C4363">
                      <w:rPr>
                        <w:color w:val="FFFFFF"/>
                      </w:rPr>
                      <w:t xml:space="preserve"> </w:t>
                    </w:r>
                    <w:r w:rsidR="00A45772">
                      <w:rPr>
                        <w:color w:val="FFFFFF"/>
                      </w:rPr>
                      <w:t xml:space="preserve"> </w:t>
                    </w:r>
                    <w:r w:rsidR="00B2641F" w:rsidRPr="002C4363">
                      <w:rPr>
                        <w:color w:val="FFFFFF"/>
                      </w:rPr>
                      <w:t>Klasa 4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2B68E274" wp14:editId="71C444E5">
              <wp:simplePos x="0" y="0"/>
              <wp:positionH relativeFrom="page">
                <wp:posOffset>6880225</wp:posOffset>
              </wp:positionH>
              <wp:positionV relativeFrom="page">
                <wp:posOffset>8661400</wp:posOffset>
              </wp:positionV>
              <wp:extent cx="680720" cy="962660"/>
              <wp:effectExtent l="0" t="0" r="5080" b="8890"/>
              <wp:wrapNone/>
              <wp:docPr id="5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0720" cy="962660"/>
                      </a:xfrm>
                      <a:prstGeom prst="rect">
                        <a:avLst/>
                      </a:prstGeom>
                      <a:solidFill>
                        <a:srgbClr val="FF388C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B2641F" w:rsidRDefault="00B2641F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" o:spid="_x0000_s1029" style="position:absolute;margin-left:541.75pt;margin-top:682pt;width:53.6pt;height:75.8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" fillcolor="#ff388c" stroked="f" strokeweight="2pt">
              <v:path arrowok="t"/>
              <v:textbox>
                <w:txbxContent>
                  <w:p w:rsidR="00B2641F" w:rsidRDefault="00B2641F"/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1193ED58" wp14:editId="73050F06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0" t="0" r="5080" b="0"/>
              <wp:wrapNone/>
              <wp:docPr id="4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666666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0" style="position:absolute;margin-left:541.75pt;margin-top:0;width:53.6pt;height:841.9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" fillcolor="#666" stroked="f" strokeweight="2pt"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3A589F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82D3BF" wp14:editId="3D02246C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2540" t="0" r="0" b="1270"/>
              <wp:wrapNone/>
              <wp:docPr id="2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2" type="#_x0000_t202" style="position:absolute;margin-left:552.2pt;margin-top:231.5pt;width:32.25pt;height:378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EjyIeKxAgAAsQ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63C1B81" wp14:editId="1AF7D64B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22225" t="19050" r="40005" b="51435"/>
              <wp:wrapNone/>
              <wp:docPr id="1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3" style="position:absolute;margin-left:541.75pt;margin-top:0;width:53.6pt;height:841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0643D31"/>
    <w:multiLevelType w:val="hybridMultilevel"/>
    <w:tmpl w:val="44085A68"/>
    <w:lvl w:ilvl="0" w:tplc="577C9AF6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color w:val="E36C0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22E3A8A"/>
    <w:multiLevelType w:val="hybridMultilevel"/>
    <w:tmpl w:val="0D3CF18C"/>
    <w:lvl w:ilvl="0" w:tplc="26F02E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7030A0"/>
      </w:rPr>
    </w:lvl>
    <w:lvl w:ilvl="1" w:tplc="8C2CDB2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560E6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94C2A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E4F61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0ACA9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4CDDC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2C26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500E1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2EF2BC8"/>
    <w:multiLevelType w:val="hybridMultilevel"/>
    <w:tmpl w:val="76D8A94C"/>
    <w:lvl w:ilvl="0" w:tplc="4044BD1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E36C0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AF30F6"/>
    <w:multiLevelType w:val="hybridMultilevel"/>
    <w:tmpl w:val="EECA4554"/>
    <w:lvl w:ilvl="0" w:tplc="34BEA7F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2CDB2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560E6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94C2A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E4F61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0ACA9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4CDDC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2C26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500E1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CA20AC"/>
    <w:multiLevelType w:val="hybridMultilevel"/>
    <w:tmpl w:val="611CC8C6"/>
    <w:lvl w:ilvl="0" w:tplc="4044BD1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E36C0A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11CC5"/>
    <w:multiLevelType w:val="hybridMultilevel"/>
    <w:tmpl w:val="5B66C9DC"/>
    <w:lvl w:ilvl="0" w:tplc="7BC0DA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91A12A7"/>
    <w:multiLevelType w:val="hybridMultilevel"/>
    <w:tmpl w:val="8C5AE84A"/>
    <w:lvl w:ilvl="0" w:tplc="BBDC6906">
      <w:start w:val="1"/>
      <w:numFmt w:val="lowerLetter"/>
      <w:lvlText w:val="%1)"/>
      <w:lvlJc w:val="left"/>
      <w:pPr>
        <w:ind w:left="1069" w:hanging="360"/>
      </w:pPr>
      <w:rPr>
        <w:rFonts w:hint="default"/>
        <w:b/>
        <w:color w:val="E36C0A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B662E78"/>
    <w:multiLevelType w:val="hybridMultilevel"/>
    <w:tmpl w:val="E6668838"/>
    <w:lvl w:ilvl="0" w:tplc="4044BD1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E36C0A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8A38ED"/>
    <w:multiLevelType w:val="hybridMultilevel"/>
    <w:tmpl w:val="84BA66BC"/>
    <w:lvl w:ilvl="0" w:tplc="23E6970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00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6A904F4"/>
    <w:multiLevelType w:val="hybridMultilevel"/>
    <w:tmpl w:val="51BAB2E6"/>
    <w:lvl w:ilvl="0" w:tplc="4044BD1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E36C0A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383B1C"/>
    <w:multiLevelType w:val="hybridMultilevel"/>
    <w:tmpl w:val="5F06F168"/>
    <w:lvl w:ilvl="0" w:tplc="7BC0DA86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D3C04F5"/>
    <w:multiLevelType w:val="hybridMultilevel"/>
    <w:tmpl w:val="F662B2C8"/>
    <w:lvl w:ilvl="0" w:tplc="7BC0DA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79F6E53"/>
    <w:multiLevelType w:val="hybridMultilevel"/>
    <w:tmpl w:val="553A2954"/>
    <w:lvl w:ilvl="0" w:tplc="23E6970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97F56D8"/>
    <w:multiLevelType w:val="hybridMultilevel"/>
    <w:tmpl w:val="B30EABF6"/>
    <w:lvl w:ilvl="0" w:tplc="23E6970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00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5"/>
  </w:num>
  <w:num w:numId="8">
    <w:abstractNumId w:val="9"/>
  </w:num>
  <w:num w:numId="9">
    <w:abstractNumId w:val="12"/>
  </w:num>
  <w:num w:numId="10">
    <w:abstractNumId w:val="14"/>
  </w:num>
  <w:num w:numId="11">
    <w:abstractNumId w:val="11"/>
  </w:num>
  <w:num w:numId="12">
    <w:abstractNumId w:val="17"/>
  </w:num>
  <w:num w:numId="13">
    <w:abstractNumId w:val="15"/>
  </w:num>
  <w:num w:numId="14">
    <w:abstractNumId w:val="8"/>
  </w:num>
  <w:num w:numId="15">
    <w:abstractNumId w:val="6"/>
  </w:num>
  <w:num w:numId="16">
    <w:abstractNumId w:val="13"/>
  </w:num>
  <w:num w:numId="17">
    <w:abstractNumId w:val="16"/>
  </w:num>
  <w:num w:numId="18">
    <w:abstractNumId w:val="10"/>
  </w:num>
  <w:num w:numId="19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242FB"/>
    <w:rsid w:val="00026B64"/>
    <w:rsid w:val="000335B4"/>
    <w:rsid w:val="00057357"/>
    <w:rsid w:val="00061311"/>
    <w:rsid w:val="00071C70"/>
    <w:rsid w:val="00076A0C"/>
    <w:rsid w:val="000971A1"/>
    <w:rsid w:val="000C43E8"/>
    <w:rsid w:val="000D1D6A"/>
    <w:rsid w:val="000E7550"/>
    <w:rsid w:val="00162F6D"/>
    <w:rsid w:val="00164479"/>
    <w:rsid w:val="0016660A"/>
    <w:rsid w:val="001749F4"/>
    <w:rsid w:val="00190708"/>
    <w:rsid w:val="001914FB"/>
    <w:rsid w:val="00194A41"/>
    <w:rsid w:val="001A18F1"/>
    <w:rsid w:val="001B3C03"/>
    <w:rsid w:val="001D622B"/>
    <w:rsid w:val="00200894"/>
    <w:rsid w:val="002011E6"/>
    <w:rsid w:val="00216359"/>
    <w:rsid w:val="00237873"/>
    <w:rsid w:val="00237B18"/>
    <w:rsid w:val="002843F1"/>
    <w:rsid w:val="002B424A"/>
    <w:rsid w:val="002C2BC9"/>
    <w:rsid w:val="002C4363"/>
    <w:rsid w:val="002E7CAF"/>
    <w:rsid w:val="003012F8"/>
    <w:rsid w:val="003245E6"/>
    <w:rsid w:val="00335D2A"/>
    <w:rsid w:val="00335E18"/>
    <w:rsid w:val="003367CA"/>
    <w:rsid w:val="0036692F"/>
    <w:rsid w:val="00367BDF"/>
    <w:rsid w:val="00384396"/>
    <w:rsid w:val="0038484B"/>
    <w:rsid w:val="0038487C"/>
    <w:rsid w:val="00384986"/>
    <w:rsid w:val="00386D66"/>
    <w:rsid w:val="00391A6E"/>
    <w:rsid w:val="003A589F"/>
    <w:rsid w:val="003B51C4"/>
    <w:rsid w:val="003C2087"/>
    <w:rsid w:val="00456B46"/>
    <w:rsid w:val="00483427"/>
    <w:rsid w:val="0048674D"/>
    <w:rsid w:val="00495CF1"/>
    <w:rsid w:val="00524E3C"/>
    <w:rsid w:val="00525657"/>
    <w:rsid w:val="00526002"/>
    <w:rsid w:val="00533D49"/>
    <w:rsid w:val="00541E77"/>
    <w:rsid w:val="00555D92"/>
    <w:rsid w:val="005574CF"/>
    <w:rsid w:val="00567D35"/>
    <w:rsid w:val="00573FF0"/>
    <w:rsid w:val="00590860"/>
    <w:rsid w:val="005A522C"/>
    <w:rsid w:val="005B3020"/>
    <w:rsid w:val="005B3E89"/>
    <w:rsid w:val="005C1B24"/>
    <w:rsid w:val="005D1E81"/>
    <w:rsid w:val="005E1805"/>
    <w:rsid w:val="005E31C7"/>
    <w:rsid w:val="006055F4"/>
    <w:rsid w:val="00670B64"/>
    <w:rsid w:val="00674085"/>
    <w:rsid w:val="006A7310"/>
    <w:rsid w:val="006E2C78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84236"/>
    <w:rsid w:val="007A5143"/>
    <w:rsid w:val="007A6C7E"/>
    <w:rsid w:val="007B292B"/>
    <w:rsid w:val="007B4978"/>
    <w:rsid w:val="007B65C8"/>
    <w:rsid w:val="007F7E19"/>
    <w:rsid w:val="00822FD0"/>
    <w:rsid w:val="00843353"/>
    <w:rsid w:val="00850ED2"/>
    <w:rsid w:val="0086594A"/>
    <w:rsid w:val="00875826"/>
    <w:rsid w:val="008D3515"/>
    <w:rsid w:val="008E3144"/>
    <w:rsid w:val="008F2AF5"/>
    <w:rsid w:val="008F7EA5"/>
    <w:rsid w:val="0092452D"/>
    <w:rsid w:val="00942478"/>
    <w:rsid w:val="0095731E"/>
    <w:rsid w:val="00965137"/>
    <w:rsid w:val="00986499"/>
    <w:rsid w:val="009976B4"/>
    <w:rsid w:val="009A3D98"/>
    <w:rsid w:val="009A605F"/>
    <w:rsid w:val="009B41E8"/>
    <w:rsid w:val="009B5179"/>
    <w:rsid w:val="009B5BE8"/>
    <w:rsid w:val="009C2C3D"/>
    <w:rsid w:val="009C7209"/>
    <w:rsid w:val="009D7510"/>
    <w:rsid w:val="009E4734"/>
    <w:rsid w:val="009F608D"/>
    <w:rsid w:val="009F6C8B"/>
    <w:rsid w:val="00A0761B"/>
    <w:rsid w:val="00A105F4"/>
    <w:rsid w:val="00A34B26"/>
    <w:rsid w:val="00A4270F"/>
    <w:rsid w:val="00A45772"/>
    <w:rsid w:val="00A62E66"/>
    <w:rsid w:val="00A65BF4"/>
    <w:rsid w:val="00A70E60"/>
    <w:rsid w:val="00AA71F9"/>
    <w:rsid w:val="00AB20C3"/>
    <w:rsid w:val="00AB728F"/>
    <w:rsid w:val="00AD0E2A"/>
    <w:rsid w:val="00AD213D"/>
    <w:rsid w:val="00B20264"/>
    <w:rsid w:val="00B20E1A"/>
    <w:rsid w:val="00B2641F"/>
    <w:rsid w:val="00B2712A"/>
    <w:rsid w:val="00B55938"/>
    <w:rsid w:val="00B67C58"/>
    <w:rsid w:val="00B725F1"/>
    <w:rsid w:val="00B76FB4"/>
    <w:rsid w:val="00B77A38"/>
    <w:rsid w:val="00B80411"/>
    <w:rsid w:val="00BB740B"/>
    <w:rsid w:val="00BC13A0"/>
    <w:rsid w:val="00BE37E4"/>
    <w:rsid w:val="00BE75CE"/>
    <w:rsid w:val="00C4260D"/>
    <w:rsid w:val="00C56F1F"/>
    <w:rsid w:val="00C75285"/>
    <w:rsid w:val="00CA60E8"/>
    <w:rsid w:val="00CC4027"/>
    <w:rsid w:val="00CD4929"/>
    <w:rsid w:val="00CE577E"/>
    <w:rsid w:val="00D00048"/>
    <w:rsid w:val="00D237C0"/>
    <w:rsid w:val="00D3383F"/>
    <w:rsid w:val="00D36EC9"/>
    <w:rsid w:val="00D61106"/>
    <w:rsid w:val="00D62D67"/>
    <w:rsid w:val="00D6553D"/>
    <w:rsid w:val="00DB718D"/>
    <w:rsid w:val="00DC28F1"/>
    <w:rsid w:val="00DF43D1"/>
    <w:rsid w:val="00E04B0E"/>
    <w:rsid w:val="00E17053"/>
    <w:rsid w:val="00E23533"/>
    <w:rsid w:val="00E272AE"/>
    <w:rsid w:val="00E325C2"/>
    <w:rsid w:val="00E32EC0"/>
    <w:rsid w:val="00E337F2"/>
    <w:rsid w:val="00E456ED"/>
    <w:rsid w:val="00E4620A"/>
    <w:rsid w:val="00EC015C"/>
    <w:rsid w:val="00EC4C37"/>
    <w:rsid w:val="00EE2B0C"/>
    <w:rsid w:val="00F14559"/>
    <w:rsid w:val="00F42F1F"/>
    <w:rsid w:val="00F53D26"/>
    <w:rsid w:val="00F541B2"/>
    <w:rsid w:val="00F93220"/>
    <w:rsid w:val="00FA3D50"/>
    <w:rsid w:val="00FC485E"/>
    <w:rsid w:val="00FF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paragraph" w:styleId="NormalnyWeb">
    <w:name w:val="Normal (Web)"/>
    <w:basedOn w:val="Normalny"/>
    <w:uiPriority w:val="99"/>
    <w:semiHidden/>
    <w:unhideWhenUsed/>
    <w:rsid w:val="00BC13A0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paragraph" w:styleId="NormalnyWeb">
    <w:name w:val="Normal (Web)"/>
    <w:basedOn w:val="Normalny"/>
    <w:uiPriority w:val="99"/>
    <w:semiHidden/>
    <w:unhideWhenUsed/>
    <w:rsid w:val="00BC13A0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4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4686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026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4037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9377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wmf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AFA85-9FBF-4765-9064-7357E591A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1</TotalTime>
  <Pages>1</Pages>
  <Words>37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Suma, różnica, iloczyn, iloraz, wyrażenie</cp:keywords>
  <cp:lastModifiedBy>Ania</cp:lastModifiedBy>
  <cp:revision>3</cp:revision>
  <cp:lastPrinted>2013-08-29T14:36:00Z</cp:lastPrinted>
  <dcterms:created xsi:type="dcterms:W3CDTF">2013-08-29T14:36:00Z</dcterms:created>
  <dcterms:modified xsi:type="dcterms:W3CDTF">2013-08-29T14:36:00Z</dcterms:modified>
</cp:coreProperties>
</file>